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DB110_length_600_mean_cov_12.0516666667</w:t>
      </w:r>
    </w:p>
    <w:p>
      <w:pPr/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