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DB110_length_589_mean_cov_7.89473684211</w:t>
      </w:r>
    </w:p>
    <w:p>
      <w:pPr/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