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DB110_length_576_mean_cov_12.6371527778</w:t>
      </w:r>
    </w:p>
    <w:p>
      <w:pPr/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