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DB110_length_556_mean_cov_8.63309352518</w:t>
      </w:r>
    </w:p>
    <w:p>
      <w:pPr/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