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DB110_length_556_mean_cov_10.4676258993</w:t>
      </w:r>
    </w:p>
    <w:p>
      <w:pPr/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br/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