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DB110_length_546_mean_cov_9.89010989011</w:t>
      </w:r>
    </w:p>
    <w:p>
      <w:pPr/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