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DB110_length_502_mean_cov_14.03187251</w:t>
      </w:r>
    </w:p>
    <w:p>
      <w:pPr/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