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DB110_length_495_mean_cov_8.22626262626</w:t>
      </w:r>
    </w:p>
    <w:p>
      <w:pPr/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