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DB110_length_436_mean_cov_6.70412844037</w:t>
      </w:r>
    </w:p>
    <w:p>
      <w:pPr/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