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DB110_length_388_mean_cov_8.50515463918</w:t>
      </w:r>
    </w:p>
    <w:p>
      <w:pPr/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