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DB109_length_584_mean_cov_12.4606164384</w:t>
      </w:r>
    </w:p>
    <w:p>
      <w:pPr/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