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DB109_length_767_mean_cov_7.43155149935</w:t>
      </w:r>
    </w:p>
    <w:p>
      <w:pPr/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