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DB109_length_634_mean_cov_8.62460567823</w:t>
      </w:r>
    </w:p>
    <w:p>
      <w:pPr/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