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DB109_length_587_mean_cov_9.33049403748</w:t>
      </w:r>
    </w:p>
    <w:p>
      <w:pPr/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