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DB109_length_537_mean_cov_5.74301675978</w:t>
      </w:r>
    </w:p>
    <w:p>
      <w:pPr/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