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DB109_length_519_mean_cov_9.77263969171</w:t>
      </w:r>
    </w:p>
    <w:p>
      <w:pPr/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