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DB109_length_495_mean_cov_12.1696969697</w:t>
      </w:r>
    </w:p>
    <w:p>
      <w:pPr/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