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DB109_length_487_mean_cov_7.01026694045</w:t>
      </w:r>
    </w:p>
    <w:p>
      <w:pPr/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