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DB109_length_370_mean_cov_7.02702702703</w:t>
      </w:r>
    </w:p>
    <w:p>
      <w:pPr/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color w:val="000000"/>
        </w:rPr>
        <w:t>|</w:t>
      </w:r>
      <w:r>
        <w:rPr>
          <w:color w:val="DC143C"/>
          <w:u w:val="sing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