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DB109_length_309_mean_cov_2.90938511327</w:t>
      </w:r>
    </w:p>
    <w:p>
      <w:pPr/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  <w:u w:val="single"/>
        </w:rPr>
        <w:t>C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