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DB108_length_634_mean_cov_5.91482649842</w:t>
      </w:r>
    </w:p>
    <w:p>
      <w:pPr/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