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DB108_length_583_mean_cov_7.46140651801</w:t>
      </w:r>
    </w:p>
    <w:p>
      <w:pPr/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