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DB108_length_671_mean_cov_8.49478390462</w:t>
      </w:r>
    </w:p>
    <w:p>
      <w:pPr/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