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DB108_length_663_mean_cov_9.39366515837</w:t>
      </w:r>
    </w:p>
    <w:p>
      <w:pPr/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