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DB108_length_647_mean_cov_9.43894899536</w:t>
      </w:r>
    </w:p>
    <w:p>
      <w:pPr/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G</w:t>
      </w:r>
      <w:r>
        <w:t>T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