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DB108_length_631_mean_cov_8.77020602219</w:t>
      </w:r>
    </w:p>
    <w:p>
      <w:pPr/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