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DB108_length_619_mean_cov_11.5605815832</w:t>
      </w:r>
    </w:p>
    <w:p>
      <w:pPr/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