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DB108_length_607_mean_cov_8.07578253707</w:t>
      </w:r>
    </w:p>
    <w:p>
      <w:pPr/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