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DB108_length_581_mean_cov_8.51979345955</w:t>
      </w:r>
    </w:p>
    <w:p>
      <w:pPr/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