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DB108_length_427_mean_cov_8.38173302108</w:t>
      </w:r>
    </w:p>
    <w:p>
      <w:pPr/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