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DB108_length_405_mean_cov_5.99012345679</w:t>
      </w:r>
    </w:p>
    <w:p>
      <w:pPr/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N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