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DB108_length_389_mean_cov_12.9588688946</w:t>
      </w:r>
    </w:p>
    <w:p>
      <w:pPr/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br/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