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DB107_length_554_mean_cov_6.76173285199</w:t>
      </w:r>
    </w:p>
    <w:p>
      <w:pPr/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