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DB107_length_674_mean_cov_11.5727002967</w:t>
      </w:r>
    </w:p>
    <w:p>
      <w:pPr/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