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DB107_length_607_mean_cov_8.64909390445</w:t>
      </w:r>
    </w:p>
    <w:p>
      <w:pPr/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