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DB107_length_602_mean_cov_7.47508305648</w:t>
      </w:r>
    </w:p>
    <w:p>
      <w:pPr/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