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DB107_length_563_mean_cov_6.91829484902</w:t>
      </w:r>
    </w:p>
    <w:p>
      <w:pPr/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