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DB107_length_503_mean_cov_7.45526838966</w:t>
      </w:r>
    </w:p>
    <w:p>
      <w:pPr/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