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DB107_length_460_mean_cov_7.36086956522</w:t>
      </w:r>
    </w:p>
    <w:p>
      <w:pPr/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