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DB107_length_434_mean_cov_5.29493087558</w:t>
      </w:r>
    </w:p>
    <w:p>
      <w:pPr/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