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DB107_length_369_mean_cov_10.2764227642</w:t>
      </w:r>
    </w:p>
    <w:p>
      <w:pPr/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