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DB107_length_365_mean_cov_4.93150684932</w:t>
      </w:r>
    </w:p>
    <w:p>
      <w:pPr/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