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DB107_length_344_mean_cov_10.8895348837</w:t>
      </w:r>
    </w:p>
    <w:p>
      <w:pPr/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