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DB106_length_368_mean_cov_9.71467391304</w:t>
      </w:r>
    </w:p>
    <w:p>
      <w:pPr/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