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DB106_length_765_mean_cov_44.2784313725</w:t>
      </w:r>
    </w:p>
    <w:p>
      <w:pPr/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