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DB106_length_701_mean_cov_13.0527817404</w:t>
      </w:r>
    </w:p>
    <w:p>
      <w:pPr/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