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DB106_length_700_mean_cov_13.9828571429</w:t>
      </w:r>
    </w:p>
    <w:p>
      <w:pPr/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