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DB106_length_675_mean_cov_8.66666666667</w:t>
      </w:r>
    </w:p>
    <w:p>
      <w:pPr/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G</w:t>
      </w:r>
      <w:r>
        <w:t>G</w:t>
      </w:r>
      <w:r>
        <w:t>C</w:t>
      </w:r>
      <w:r>
        <w:t>C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C</w:t>
      </w:r>
      <w:r>
        <w:rPr>
          <w:color w:val="000000"/>
        </w:rPr>
        <w:t>|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