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DB106_length_588_mean_cov_9.91156462585</w:t>
      </w:r>
    </w:p>
    <w:p>
      <w:pPr/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