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DB106_length_532_mean_cov_5.18609022556</w:t>
      </w:r>
    </w:p>
    <w:p>
      <w:pPr/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